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管理英语1 · 单元自测1（预备知识：Unit 1;10分）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>您好，在完成本单元的学习后，请您完成以下练习题。本练习题满分100分，</w:t>
      </w:r>
      <w:r>
        <w:rPr>
          <w:sz w:val="20"/>
        </w:rPr>
        <w:t>将按10%计入形考成绩</w:t>
      </w:r>
      <w:r>
        <w:rPr>
          <w:sz w:val="20"/>
        </w:rPr>
        <w:t>。</w:t>
        <w:br/>
      </w:r>
      <w:r>
        <w:rPr>
          <w:sz w:val="20"/>
        </w:rPr>
        <w:t>您可以反复练习多次，系统默认记录最高分。点击“提交所有答案并结束”按钮视为练习1次，每次练习无时间限制。</w:t>
        <w:br/>
      </w:r>
      <w:r>
        <w:rPr>
          <w:sz w:val="20"/>
        </w:rPr>
        <w:t>中途退出，保存答案已作出选择的题目会自动保存答案，下次进入后可对做过的题目进行修改，并继续上次答题，不计入练习次数。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1.</w:t>
        <w:t xml:space="preserve">    </w:t>
      </w:r>
      <w:r>
        <w:rPr>
          <w:sz w:val="24"/>
        </w:rPr>
        <w:t xml:space="preserve">— Sally, </w:t>
      </w:r>
      <w:r>
        <w:rPr>
          <w:sz w:val="24"/>
        </w:rPr>
        <w:t xml:space="preserve">                 </w:t>
      </w:r>
      <w:r>
        <w:rPr>
          <w:sz w:val="24"/>
        </w:rPr>
        <w:t>, Mary Brown.</w:t>
        <w:br/>
      </w:r>
      <w:r>
        <w:rPr>
          <w:sz w:val="24"/>
        </w:rPr>
        <w:t>— Nice to meet you. I'm Sally Johnson, the Sales Manager.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this is our new secretary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What a pleasure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Thanks a lot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 xml:space="preserve">— </w:t>
      </w:r>
      <w:r>
        <w:rPr>
          <w:sz w:val="24"/>
        </w:rPr>
        <w:t xml:space="preserve">                     </w:t>
        <w:br/>
      </w:r>
      <w:r>
        <w:rPr>
          <w:sz w:val="24"/>
        </w:rPr>
        <w:t>— Please call me Mary. That's my first name.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How are you?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How shall I address you?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Are you Mary?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 xml:space="preserve">Hello, everyone. I'd like to </w:t>
      </w:r>
      <w:r>
        <w:rPr>
          <w:sz w:val="24"/>
        </w:rPr>
        <w:t xml:space="preserve">       </w:t>
      </w:r>
      <w:r>
        <w:rPr>
          <w:sz w:val="24"/>
        </w:rPr>
        <w:t xml:space="preserve"> to you our new secretary, Melinda Smith.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meet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introduce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welcome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 xml:space="preserve">Keeping eye contact makes the other person </w:t>
      </w:r>
      <w:r>
        <w:rPr>
          <w:sz w:val="24"/>
        </w:rPr>
        <w:t xml:space="preserve">        </w:t>
      </w:r>
      <w:r>
        <w:rPr>
          <w:sz w:val="24"/>
        </w:rPr>
        <w:t xml:space="preserve"> welcome and comfortable.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feel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to feel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feeling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 xml:space="preserve">I think </w:t>
      </w:r>
      <w:r>
        <w:rPr>
          <w:sz w:val="24"/>
        </w:rPr>
        <w:t xml:space="preserve">        </w:t>
      </w:r>
      <w:r>
        <w:rPr>
          <w:sz w:val="24"/>
        </w:rPr>
        <w:t xml:space="preserve"> is impolite to call people by their first names.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it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as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that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二、阅读理解：阅读下面的短文，根据文章内容从A、B、C三个选项中选出一个最佳选项。</w:t>
        <w:br/>
      </w:r>
      <w:r>
        <w:rPr>
          <w:sz w:val="24"/>
        </w:rPr>
        <w:t>Shaking Hands Manners</w:t>
        <w:br/>
      </w:r>
      <w:r>
        <w:rPr>
          <w:sz w:val="24"/>
        </w:rPr>
        <w:t xml:space="preserve">    If you thought handshakes were just a gesture of greeting, then think again! A handshake is not only a way of greeting; it can also show your personality. Since we all want to set a good first impression, it is important to know the right shaking hands manners.</w:t>
        <w:br/>
      </w:r>
      <w:r>
        <w:rPr>
          <w:sz w:val="24"/>
        </w:rPr>
        <w:t xml:space="preserve">    Stand up and maintain eye contact while shaking hands. If you are seated when someone comes for a handshake, stand up and shake his or her hand. It is impolite to be still seated. Keep right distance between the two of you; not too close, but enough distance to shake your hands well. Keeping eye contact makes the other person feel welcome and comfortable.</w:t>
        <w:br/>
      </w:r>
      <w:r>
        <w:rPr>
          <w:sz w:val="24"/>
        </w:rPr>
        <w:t xml:space="preserve">    Keep a handshake brief and firm. You let go of each other's hand after 2-3 seconds. Make sure your handshake ends before your conversation does. One's handshake should show a feeling of strength and warmth. The hand should be firm and not lifeless like seaweed. Then, how firm should a handshake be? Just grasp the person's hand completely and do not press it too hard.</w:t>
        <w:br/>
      </w:r>
      <w:r>
        <w:rPr>
          <w:sz w:val="24"/>
        </w:rPr>
        <w:t xml:space="preserve"> </w:t>
        <w:br/>
      </w:r>
      <w:r>
        <w:rPr>
          <w:sz w:val="24"/>
        </w:rPr>
        <w:t xml:space="preserve"> Which of the following statements about the significance of handshakes is not true?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A. Handshakes are just a gesture of greeting.</w:t>
        <w:br/>
      </w:r>
      <w:r>
        <w:rPr>
          <w:sz w:val="24"/>
        </w:rPr>
        <w:t>B. Handshakes are more than a way of greeting.</w:t>
        <w:br/>
      </w:r>
      <w:r>
        <w:rPr>
          <w:sz w:val="24"/>
        </w:rPr>
        <w:t>C. Handshakes can show our personality.</w:t>
        <w:br/>
      </w:r>
      <w:r>
        <w:rPr>
          <w:sz w:val="24"/>
        </w:rPr>
        <w:t xml:space="preserve">2. If you are seated when someone comes for a handshake, you should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.</w:t>
        <w:br/>
      </w:r>
      <w:r>
        <w:rPr>
          <w:sz w:val="24"/>
        </w:rPr>
        <w:t>A. stand up and shake his or her hand</w:t>
        <w:br/>
      </w:r>
      <w:r>
        <w:rPr>
          <w:sz w:val="24"/>
        </w:rPr>
        <w:t>B. keep seated and shake his or her hand</w:t>
        <w:br/>
      </w:r>
      <w:r>
        <w:rPr>
          <w:sz w:val="24"/>
        </w:rPr>
        <w:t>C. bow and say hello to him or her</w:t>
        <w:br/>
      </w:r>
      <w:r>
        <w:rPr>
          <w:sz w:val="24"/>
        </w:rPr>
        <w:t xml:space="preserve">3. Keeping eye contact while shaking hands makes the other person feel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3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.</w:t>
        <w:br/>
      </w:r>
      <w:r>
        <w:rPr>
          <w:sz w:val="24"/>
        </w:rPr>
        <w:t>A. nervous</w:t>
        <w:br/>
      </w:r>
      <w:r>
        <w:rPr>
          <w:sz w:val="24"/>
        </w:rPr>
        <w:t>B. comfortable</w:t>
        <w:br/>
      </w:r>
      <w:r>
        <w:rPr>
          <w:sz w:val="24"/>
        </w:rPr>
        <w:t>C. afraid</w:t>
        <w:br/>
      </w:r>
      <w:r>
        <w:rPr>
          <w:sz w:val="24"/>
        </w:rPr>
        <w:t>4. How long does a handshake usually last?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4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A. As long as the conversation lasts.</w:t>
        <w:br/>
      </w:r>
      <w:r>
        <w:rPr>
          <w:sz w:val="24"/>
        </w:rPr>
        <w:t>B. 5 minutes.</w:t>
        <w:br/>
      </w:r>
      <w:r>
        <w:rPr>
          <w:sz w:val="24"/>
        </w:rPr>
        <w:t>C. 2-3 seconds.</w:t>
        <w:br/>
      </w:r>
      <w:r>
        <w:rPr>
          <w:sz w:val="24"/>
        </w:rPr>
        <w:t>5. Which of the following words can best describe a proper handshake?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5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A. brief and strong</w:t>
        <w:br/>
      </w:r>
      <w:r>
        <w:rPr>
          <w:sz w:val="24"/>
        </w:rPr>
        <w:t>B. brief and firm</w:t>
        <w:br/>
      </w:r>
      <w:r>
        <w:rPr>
          <w:sz w:val="24"/>
        </w:rPr>
        <w:t>C. brief and soft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完形填空题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(1)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(2)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(3)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(4)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(5)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  <w:br/>
      </w:r>
      <w:r>
        <w:rPr>
          <w:sz w:val="16"/>
        </w:rPr>
        <w:t>正确答案</w:t>
      </w:r>
      <w:r>
        <w:rPr>
          <w:sz w:val="16"/>
        </w:rPr>
        <w:t>：(1) A(2) A(3) B(4) C(5) 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