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/>
      <w:r>
        <w:rPr>
          <w:b/>
          <w:sz w:val="30"/>
        </w:rPr>
        <w:br/>
      </w:r>
      <w:r>
        <w:rPr>
          <w:sz w:val="30"/>
        </w:rPr>
        <w:t>人文英语1 · 单元自测5（形考占比10%）</w:t>
      </w:r>
      <w:r>
        <w:rPr>
          <w:sz w:val="20"/>
        </w:rPr>
      </w:r>
    </w:p>
    <w:p>
      <w:pPr>
        <w:pBdr>
          <w:bottom w:val="single" w:sz="11" w:space="2" w:color="auto"/>
        </w:pBdr>
        <w:jc w:val="left"/>
      </w:pPr>
      <w:r>
        <w:rPr>
          <w:sz w:val="20"/>
        </w:rPr>
        <w:t xml:space="preserve">　　您好，在完成本单元的学习后，请您完成以下练习题。本练习题满分100分，</w:t>
      </w:r>
      <w:r>
        <w:rPr>
          <w:color w:val="333333"/>
          <w:sz w:val="20"/>
        </w:rPr>
        <w:t>在形成性考核中占比10%。</w:t>
        <w:br/>
      </w:r>
      <w:r>
        <w:rPr>
          <w:sz w:val="20"/>
        </w:rPr>
        <w:t xml:space="preserve">　</w:t>
        <w:br/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一、选择填空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2.</w:t>
        <w:t xml:space="preserve">    </w:t>
      </w:r>
      <w:r>
        <w:rPr>
          <w:sz w:val="24"/>
        </w:rPr>
        <w:t>—I won the first prize in today's speech contest.</w:t>
        <w:br/>
      </w:r>
      <w:r>
        <w:rPr>
          <w:sz w:val="24"/>
        </w:rPr>
        <w:t>— _____________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Congratulations!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Great!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 xml:space="preserve">Thanks    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3.</w:t>
        <w:t xml:space="preserve">    </w:t>
      </w:r>
      <w:r>
        <w:rPr>
          <w:sz w:val="24"/>
        </w:rPr>
        <w:t>—Congratulations! I just heard the news about your promotion.</w:t>
        <w:br/>
      </w:r>
      <w:r>
        <w:rPr>
          <w:sz w:val="24"/>
        </w:rPr>
        <w:t>—______________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That's all right.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Thank you.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It doesn't matter.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4.</w:t>
        <w:t xml:space="preserve">    </w:t>
      </w:r>
      <w:r>
        <w:rPr>
          <w:sz w:val="24"/>
        </w:rPr>
        <w:t>Our classroom is___________beautiful than theirs.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more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very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much more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5.</w:t>
        <w:t xml:space="preserve">    </w:t>
      </w:r>
      <w:r>
        <w:rPr>
          <w:sz w:val="24"/>
        </w:rPr>
        <w:t>_______ students are playing on the ground.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The number of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A number of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A number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6.</w:t>
        <w:t xml:space="preserve">    </w:t>
      </w:r>
      <w:r>
        <w:rPr>
          <w:sz w:val="24"/>
        </w:rPr>
        <w:t xml:space="preserve"> The street is ________ for five cars to go side by side.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wide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wide enough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enough wide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7.</w:t>
        <w:t xml:space="preserve">    </w:t>
      </w:r>
      <w:r>
        <w:rPr>
          <w:sz w:val="24"/>
        </w:rPr>
        <w:t>二、翻译（每题10分）</w:t>
        <w:br/>
      </w:r>
      <w:r>
        <w:rPr>
          <w:sz w:val="24"/>
        </w:rPr>
        <w:t xml:space="preserve">  </w:t>
        <w:br/>
      </w:r>
      <w:r>
        <w:rPr>
          <w:sz w:val="24"/>
        </w:rPr>
        <w:t>操作提示：通过题干后的下拉框选择题目的正确答案。</w:t>
        <w:br/>
      </w:r>
      <w:r>
        <w:rPr>
          <w:sz w:val="24"/>
        </w:rPr>
        <w:t>I hope I can join your company when I graduate from Yale.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1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</w:r>
      <w:r>
        <w:rPr>
          <w:sz w:val="24"/>
        </w:rPr>
        <w:br/>
        <w:t xml:space="preserve">　A.我希望我可以加入到你的公司，当我耶鲁大学毕业后。</w:t>
      </w:r>
      <w:r>
        <w:rPr>
          <w:sz w:val="24"/>
        </w:rPr>
        <w:br/>
        <w:t xml:space="preserve">　B.当我耶鲁大学毕业后，我希望可以加入到你的公司。</w:t>
      </w:r>
      <w:r>
        <w:rPr>
          <w:sz w:val="24"/>
        </w:rPr>
        <w:br/>
        <w:t xml:space="preserve">　C.我期待去你的公司工作，当我耶鲁毕业以后。</w:t>
        <w:br/>
      </w:r>
      <w:r>
        <w:rPr>
          <w:sz w:val="24"/>
        </w:rPr>
        <w:t xml:space="preserve"> </w:t>
        <w:br/>
      </w:r>
      <w:r>
        <w:rPr>
          <w:sz w:val="24"/>
        </w:rPr>
        <w:t>2.But you know, I had to give up the chance to work in a big company.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2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</w:r>
      <w:r>
        <w:rPr>
          <w:sz w:val="24"/>
        </w:rPr>
        <w:br/>
        <w:t xml:space="preserve">　A.但是你是知道的，我不得不放弃在一家大公司工作的机会。</w:t>
      </w:r>
      <w:r>
        <w:rPr>
          <w:sz w:val="24"/>
        </w:rPr>
        <w:br/>
        <w:t xml:space="preserve">　B.但是你是知道的，我要放弃机会，在大公司工作。</w:t>
      </w:r>
      <w:r>
        <w:rPr>
          <w:sz w:val="24"/>
        </w:rPr>
        <w:br/>
        <w:t xml:space="preserve">　C.但是你是知道的，我要放弃机会，工作在一家大公司。</w:t>
        <w:br/>
      </w:r>
      <w:r>
        <w:rPr>
          <w:sz w:val="24"/>
        </w:rPr>
        <w:t xml:space="preserve"> </w:t>
        <w:br/>
      </w:r>
      <w:r>
        <w:rPr>
          <w:sz w:val="24"/>
        </w:rPr>
        <w:t>3.We are pleased to announce that the winner of this year's Teaching Award goes to Dr. Marie Dagenais.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3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</w:r>
      <w:r>
        <w:rPr>
          <w:sz w:val="24"/>
        </w:rPr>
        <w:br/>
        <w:t xml:space="preserve">　A.我们很高兴地宣布那个，今年教学奖的得主是玛丽•达格奈斯博士。</w:t>
      </w:r>
      <w:r>
        <w:rPr>
          <w:sz w:val="24"/>
        </w:rPr>
        <w:br/>
        <w:t xml:space="preserve">　B.我们很高兴地宣布，今年教学奖的得主去向是玛丽•达格奈斯博士。</w:t>
      </w:r>
      <w:r>
        <w:rPr>
          <w:sz w:val="24"/>
        </w:rPr>
        <w:br/>
        <w:t xml:space="preserve">　C.我们很高兴地宣布，今年教学奖的得主是玛丽•达格奈斯博士。</w:t>
        <w:br/>
      </w:r>
      <w:r>
        <w:rPr>
          <w:sz w:val="24"/>
        </w:rPr>
        <w:t xml:space="preserve"> </w:t>
        <w:br/>
      </w:r>
      <w:r>
        <w:rPr>
          <w:sz w:val="24"/>
        </w:rPr>
        <w:t xml:space="preserve">4.Special congratulations go to the winners, whose work has demonstrated not only a high level of academic excellence, but also creativity and original thought...” 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4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</w:r>
      <w:r>
        <w:rPr>
          <w:sz w:val="24"/>
        </w:rPr>
        <w:br/>
        <w:t xml:space="preserve">　A.特别祝贺获奖者，他们的作品不仅展示了高层次的学术成就，并且也展示了创新能力和原创的思想。</w:t>
      </w:r>
      <w:r>
        <w:rPr>
          <w:sz w:val="24"/>
        </w:rPr>
        <w:br/>
        <w:t xml:space="preserve">　B.特别祝贺获奖者，谁的工作不仅展示了高水平的学术成就，而且还有创新和原创思想。</w:t>
      </w:r>
      <w:r>
        <w:rPr>
          <w:sz w:val="24"/>
        </w:rPr>
        <w:br/>
        <w:t xml:space="preserve">　C.特别祝贺获奖者，谁的作品展示了不仅很高的学术成就，也有创新和原创思想。</w:t>
        <w:br/>
      </w:r>
      <w:r>
        <w:rPr>
          <w:sz w:val="24"/>
        </w:rPr>
        <w:t xml:space="preserve"> </w:t>
        <w:br/>
      </w:r>
      <w:r>
        <w:rPr>
          <w:sz w:val="24"/>
        </w:rPr>
        <w:t xml:space="preserve">5.She is a very worthy winner of this year's Teaching Award. 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5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</w:r>
      <w:r>
        <w:rPr>
          <w:sz w:val="24"/>
        </w:rPr>
        <w:br/>
        <w:t xml:space="preserve">　A. 本年度的教学奖，她当之无愧。</w:t>
      </w:r>
      <w:r>
        <w:rPr>
          <w:sz w:val="24"/>
        </w:rPr>
        <w:br/>
        <w:t xml:space="preserve">　B. 就今年教学奖来说，她是个有价值的赢家。</w:t>
      </w:r>
      <w:r>
        <w:rPr>
          <w:sz w:val="24"/>
        </w:rPr>
        <w:br/>
        <w:t xml:space="preserve">　C. 她在今年教学奖中收获颇丰。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完形填空题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(1)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(2)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(3)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(4)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(5)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  <w:br/>
      </w:r>
      <w:r>
        <w:rPr>
          <w:sz w:val="16"/>
        </w:rPr>
        <w:t>正确答案</w:t>
      </w:r>
      <w:r>
        <w:rPr>
          <w:sz w:val="16"/>
        </w:rPr>
        <w:t>：(1) B(2) A(3) C(4) A(5) 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宋体" w:hAnsi="宋体" w:eastAsia="宋体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