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Photoshop图像处理 · 模拟试卷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>模拟试题</w:t>
      </w:r>
      <w:r>
        <w:rPr>
          <w:sz w:val="20"/>
        </w:rPr>
        <w:t>本测验与期末考试题型相同，在学期末，你可以通过完成本试卷检测你的学习效果, 达到事半功倍的效果！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一、单项选择题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下列哪个是Photoshop图像的基本的组成单元？（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节点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色彩空间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像素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路径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下列哪四种模式可使用16位/通道来代替默认的8位/通道？（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灰度、RGB、CMYK或Lab模式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位图、灰度、CMYK或Lab模式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灰度、双色调、CMYK或Lab模式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灰度、索引颜色、RGB或Lab模式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如图所示，左图通过“编辑&gt;变换&gt;缩放”命令进行缩放，得到右图的结果，请问在Photoshop中应该运用哪种插值运算方法？ （  ）</w:t>
        <w:br/>
      </w:r>
      <w:r>
        <w:br/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两次立方（较好）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两次立方（较锐利）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两次线性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邻近（较快）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如图所示，有青（C=100,M=0,Y=0）、品红（C=0,M=100,Y=0）、黄（C=0,M=0,Y=100）三个圆圈，在不同的三个图层上互相重叠，请问选择何种图层混合模式会在重叠区出现如图所示的效果？（  ）</w:t>
        <w:br/>
      </w:r>
      <w:r>
        <w:br/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正片叠底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屏幕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差值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色相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如图所示，哪种模糊方式可以保持边缘的锐化而减少无边缘区域内的色彩，可以帮助创建一种卡通效果？（  ）</w:t>
        <w:br/>
      </w:r>
      <w:r>
        <w:br/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特殊模糊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进一步模糊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动态模糊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径向模糊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在制作网页时，如果文件中有大面积相同的颜色，最好存储为哪种格式？ 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GIF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EPS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BMP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TIFF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在Photoshop中下面对动作面板与历史记录面板的描述哪些是正确的？（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 xml:space="preserve">历史面板记录的动作要比动作面板多 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虽然记录的方式不同，但都可以记录对图像所做的操作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都可以对文件夹中的所有图像进行批处理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在关闭图像后所有记录仍然会保留下来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在动作面板中，按哪个键可以选择多个不连续的动作？（）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【Ctrl】键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【Alt】键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【Shift】键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【Ctrl+Shift】键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10.</w:t>
        <w:t xml:space="preserve">    </w:t>
      </w:r>
      <w:r>
        <w:rPr>
          <w:sz w:val="24"/>
        </w:rPr>
        <w:t>下面哪个工具可以减少图像的饱和度？（）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加深工具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减淡工具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海绵工具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任何一个在选项面板中有饱和度滑块的绘图工具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文件存储的快捷键是什么？（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【Ctrl+Shift】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【Ctrl+S】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【Ctrl+D】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【Ctrl+shift+s】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12.</w:t>
        <w:t xml:space="preserve">    </w:t>
      </w:r>
      <w:r>
        <w:rPr>
          <w:sz w:val="24"/>
        </w:rPr>
        <w:t>移动图层中的图像时，如果每次需要移动10个像素的距离，应按下列哪组功能键？（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按住【Alt】键的同时按键盘上的箭头键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按住【Tab】键同时按键盘上的箭头键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按住【Ctrl】键同时按键盘上的箭头键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按住【Shift】键同时按键盘上的箭头键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Photoshop的当前状态为全屏显示，而且未显示工具箱及任何面板，在此情况下，按什么键能够使其恢复为显示工具箱、面板及标题条的正常工作显示状态？（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按【F】键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先按【Tab】键，再按【F】键，但顺序绝对不可以颠倒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先按两次【F】键，再按两次【Tab】键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先按【Ctrl+Shift+F】键，再按【Tab】键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14.</w:t>
        <w:t xml:space="preserve">    </w:t>
      </w:r>
      <w:r>
        <w:rPr>
          <w:sz w:val="24"/>
        </w:rPr>
        <w:t>下列哪个是Photoshop图像最基本的组成单位？ 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节点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色彩空间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像素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路径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如图所示，左上图使用魔棒工具对图像中绿色条进行选择，选择结果如右下图所示，请问在使用魔棒工具时，应该将下列哪个选项前的对勾取消？ （  ）</w:t>
        <w:br/>
      </w:r>
      <w:r>
        <w:br/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消除锯齿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容差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连续的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用于所有图层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使用变换命令中的缩放命令时，按住哪个键可以保证等比例缩放？（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【Alt】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【Ctrl】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 xml:space="preserve">【Shift】 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【Ctrl+Shift】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17.</w:t>
        <w:t xml:space="preserve">    </w:t>
      </w:r>
      <w:r>
        <w:rPr>
          <w:sz w:val="24"/>
        </w:rPr>
        <w:t>在图像中，如果未提前设定羽化，或使用的选取方法不包括羽化功能，在选区被激活的状态下可弥补的方式是哪个？（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【滤镜】&gt;【羽化】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【Ctrl+Alt+D】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【滤镜】&gt;【模糊】&gt;【羽化】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【选择】&gt;【修改】&gt;【羽化】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18.</w:t>
        <w:t xml:space="preserve">    </w:t>
      </w:r>
      <w:r>
        <w:rPr>
          <w:sz w:val="24"/>
        </w:rPr>
        <w:t>下列工具中能够用于制作可定义为画笔及图案的选区工具是哪一个？（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圆形选择工具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矩形选择工具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套索选择工具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魔棒选择工具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19.</w:t>
        <w:t xml:space="preserve">    </w:t>
      </w:r>
      <w:r>
        <w:rPr>
          <w:sz w:val="24"/>
        </w:rPr>
        <w:t>在使用矩形选择工具创建矩形选区时，得到的是一个具有圆角的矩形选择区域，其原因是下列各项的哪一项？（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拖动矩形选择工具的方法不正确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矩形选择工具具有一个较大的羽化值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使用的是圆角矩形选择工具而非矩形选择工具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所绘制的矩形选区过大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20.</w:t>
        <w:t xml:space="preserve">    </w:t>
      </w:r>
      <w:r>
        <w:rPr>
          <w:sz w:val="24"/>
        </w:rPr>
        <w:t>下面哪一个选择工具或命令，没有【消除锯齿】的复选框？（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魔棒工具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矩形选择工具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套索工具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【选择&gt;色彩范围】命令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21.</w:t>
        <w:t xml:space="preserve">    </w:t>
      </w:r>
      <w:r>
        <w:rPr>
          <w:sz w:val="24"/>
        </w:rPr>
        <w:t>利用（ ）工具可以在图像中绘制出类似于传统手绘画的效果？（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画笔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铅笔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渐变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油漆桶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二、多项选择题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23.</w:t>
        <w:t xml:space="preserve">    </w:t>
      </w:r>
      <w:r>
        <w:rPr>
          <w:sz w:val="24"/>
        </w:rPr>
        <w:t>如图所示，在左上图中不同的图像分别在3个不同的链接图层上，执行右上角哪些按钮的命令后，可以得到右下图所示结果？（  ）</w:t>
        <w:br/>
      </w:r>
      <w:r>
        <w:br/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D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24.</w:t>
        <w:t xml:space="preserve">    </w:t>
      </w:r>
      <w:r>
        <w:rPr>
          <w:sz w:val="24"/>
        </w:rPr>
        <w:t>下面对于【图像大小】叙述正确的是哪几项？ 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使用【图像大小】命令可以在不改变图像像素数量的情况下，改变图像的尺寸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使用【图像大小】命令可以在不改变图像尺寸的情况下，改变图像的分辨率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使用【图像大小】命令，不可能在不改变图像像素数量及分辨率的情况下，改变图像的尺寸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使用【图像大小】命令可以设置在改变图像像素数量时，Photoshop计算插值像素的方式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>下面哪些操作，能够将路径转换成为相应的选区？（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 xml:space="preserve">在路径被选中的情况下，按【Ctrl+Enter】键 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按Ctrl键单击路径面板上的路径缩览图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在路径被选中的情况下，按数字小键盘上的【Enter】键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 xml:space="preserve">将路径缩览图拖至用路径做为选区载入按钮上 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26.</w:t>
        <w:t xml:space="preserve">    </w:t>
      </w:r>
      <w:r>
        <w:rPr>
          <w:sz w:val="24"/>
        </w:rPr>
        <w:t>在套索工具中包含了哪几种套索类型？（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套索工具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多边形套索工具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磁性套索工具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矩形套索工具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27.</w:t>
        <w:t xml:space="preserve">    </w:t>
      </w:r>
      <w:r>
        <w:rPr>
          <w:sz w:val="24"/>
        </w:rPr>
        <w:t>在拾色器和颜色面板中都可以改变工具箱中前景色和背景色，下面描述正确的是？（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在默认的情况下可以改变工具箱中的前景色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在色板面板中按住【Alt】键可以改变背景色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在颜色面板中按住【Ctrl】键可以改变背景色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在色板面板中按住【Alt】键可以删除色块</w:t>
        <w:br/>
        <w:br/>
        <w:br/>
      </w:r>
      <w:r>
        <w:rPr>
          <w:sz w:val="16"/>
        </w:rPr>
        <w:t>正确答案</w:t>
      </w:r>
      <w:r>
        <w:rPr>
          <w:sz w:val="16"/>
        </w:rPr>
        <w:t>：A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三、判断题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29.</w:t>
        <w:t xml:space="preserve">    </w:t>
      </w:r>
      <w:r>
        <w:rPr>
          <w:sz w:val="24"/>
        </w:rPr>
        <w:t>图像分辨率的单位是dpi。（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30.</w:t>
        <w:t xml:space="preserve">    </w:t>
      </w:r>
      <w:r>
        <w:rPr>
          <w:sz w:val="24"/>
        </w:rPr>
        <w:t>Photoshop中从打开着的文件标题栏中可以看出文件的分辨率。（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31.</w:t>
        <w:t xml:space="preserve">    </w:t>
      </w:r>
      <w:r>
        <w:rPr>
          <w:sz w:val="24"/>
        </w:rPr>
        <w:t>只有【铅笔工具】的选项栏中才有【自动抹掉】选项。（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32.</w:t>
        <w:t xml:space="preserve">    </w:t>
      </w:r>
      <w:r>
        <w:rPr>
          <w:sz w:val="24"/>
        </w:rPr>
        <w:t>Photoshop中，图示对话框</w:t>
      </w:r>
      <w:r>
        <w:br/>
      </w:r>
      <w:r>
        <w:rPr/>
        <w:t>表示锁定文档大小不可改变。（ ）</w:t>
        <w:br/>
      </w:r>
      <w:r>
        <w:br/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33.</w:t>
        <w:t xml:space="preserve">    </w:t>
      </w:r>
      <w:r>
        <w:rPr>
          <w:sz w:val="24"/>
        </w:rPr>
        <w:t>Photoshop中所有图层都可改变不透明度。（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34.</w:t>
        <w:t xml:space="preserve">    </w:t>
      </w:r>
      <w:r>
        <w:rPr>
          <w:sz w:val="24"/>
        </w:rPr>
        <w:t>【曲线】色彩调整命令可提供最精确的调整。（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35.</w:t>
        <w:t xml:space="preserve">    </w:t>
      </w:r>
      <w:r>
        <w:rPr>
          <w:sz w:val="24"/>
        </w:rPr>
        <w:t>背景层不可以执行滤镜效果。（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36.</w:t>
        <w:t xml:space="preserve">    </w:t>
      </w:r>
      <w:r>
        <w:rPr>
          <w:sz w:val="24"/>
        </w:rPr>
        <w:t>只能通过【清除参考线】命令将图像窗口中所有的参考线清除，没有办法只清除某一个参考线。（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37.</w:t>
        <w:t xml:space="preserve">    </w:t>
      </w:r>
      <w:r>
        <w:rPr>
          <w:sz w:val="24"/>
        </w:rPr>
        <w:t>光照滤镜效果只在RGB模式的图像中应用。（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38.</w:t>
        <w:t xml:space="preserve">    </w:t>
      </w:r>
      <w:r>
        <w:rPr>
          <w:sz w:val="24"/>
        </w:rPr>
        <w:t>JEPG 格式是一种合并图层且压缩比率非常好的文件存储格式。（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判断题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对</w:t>
        <w:br/>
      </w:r>
      <w:r>
        <w:rPr>
          <w:sz w:val="16"/>
        </w:rPr>
        <w:t>B.</w:t>
        <w:t xml:space="preserve">    </w:t>
      </w:r>
      <w:r>
        <w:rPr>
          <w:sz w:val="16"/>
        </w:rPr>
        <w:t>错</w:t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